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</w:tc>
        <w:tc>
          <w:p>
            <w:pPr>
              <w:spacing w:before="0" w:after="0" w:line="240" w:lineRule="auto"/>
            </w:pPr>
            <w:r>
              <w:t>Faserzement klein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62245784" name="9c13ee6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4173476" name="9c13ee60-9d03-11f0-9a16-097513ca11f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</w:tc>
        <w:tc>
          <w:p>
            <w:pPr>
              <w:spacing w:before="0" w:after="0" w:line="240" w:lineRule="auto"/>
            </w:pPr>
            <w:r>
              <w:t>Faserzement gross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76174368" name="b0b2b59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7356750" name="b0b2b590-9d03-11f0-9a16-097513ca11f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78862078" name="044cd6e0-9d04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383174" name="044cd6e0-9d04-11f0-9a16-097513ca11f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